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C879E" w14:textId="77777777" w:rsidR="000E3CAE" w:rsidRDefault="000F135F">
      <w:pPr>
        <w:pStyle w:val="Heading1"/>
        <w:jc w:val="center"/>
      </w:pPr>
      <w:r>
        <w:rPr>
          <w:color w:val="0066CC"/>
          <w:sz w:val="40"/>
        </w:rPr>
        <w:t>✍</w:t>
      </w:r>
      <w:r>
        <w:rPr>
          <w:color w:val="0066CC"/>
          <w:sz w:val="40"/>
        </w:rPr>
        <w:t>️</w:t>
      </w:r>
      <w:r>
        <w:rPr>
          <w:color w:val="0066CC"/>
          <w:sz w:val="40"/>
        </w:rPr>
        <w:t xml:space="preserve"> Year 3 Grammar, Punctuation &amp; Spelling – Tick List ✅</w:t>
      </w:r>
    </w:p>
    <w:p w14:paraId="3D9BADBD" w14:textId="77777777" w:rsidR="000E3CAE" w:rsidRDefault="000F135F">
      <w:pPr>
        <w:pStyle w:val="Heading2"/>
      </w:pPr>
      <w:r>
        <w:rPr>
          <w:color w:val="00994C"/>
        </w:rPr>
        <w:t>🔤</w:t>
      </w:r>
      <w:r>
        <w:rPr>
          <w:color w:val="00994C"/>
        </w:rPr>
        <w:t xml:space="preserve"> Grammar</w:t>
      </w:r>
    </w:p>
    <w:p w14:paraId="1864F086" w14:textId="77777777" w:rsidR="000E3CAE" w:rsidRDefault="000F135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conjunctions to show time, cause and place (e.g. when, because, before, after, while).</w:t>
      </w:r>
    </w:p>
    <w:p w14:paraId="736BF561" w14:textId="77777777" w:rsidR="000E3CAE" w:rsidRDefault="000F135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adverbs to show time, place or cause (e.g. then, next, soon, here, therefore).</w:t>
      </w:r>
    </w:p>
    <w:p w14:paraId="0FB18CFE" w14:textId="77777777" w:rsidR="000E3CAE" w:rsidRDefault="000F135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prepositions to show time, place or cause (e.g. before, after, during, in, because of).</w:t>
      </w:r>
    </w:p>
    <w:p w14:paraId="297A9E67" w14:textId="77777777" w:rsidR="000E3CAE" w:rsidRDefault="000F135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paragraphs to group related ideas.</w:t>
      </w:r>
    </w:p>
    <w:p w14:paraId="601B9CC0" w14:textId="77777777" w:rsidR="000E3CAE" w:rsidRDefault="000F135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the present perfect tense (e.g. She has gone out to play).</w:t>
      </w:r>
    </w:p>
    <w:p w14:paraId="1E594898" w14:textId="77777777" w:rsidR="000E3CAE" w:rsidRDefault="000F135F">
      <w:pPr>
        <w:pStyle w:val="Heading2"/>
      </w:pPr>
      <w:r>
        <w:rPr>
          <w:color w:val="FF8000"/>
        </w:rPr>
        <w:t>🪄</w:t>
      </w:r>
      <w:r>
        <w:rPr>
          <w:color w:val="FF8000"/>
        </w:rPr>
        <w:t xml:space="preserve"> Punctuation</w:t>
      </w:r>
    </w:p>
    <w:p w14:paraId="6242B6B3" w14:textId="77777777" w:rsidR="000E3CAE" w:rsidRDefault="000F135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inverted commas (speech marks) to show direct speech.</w:t>
      </w:r>
    </w:p>
    <w:p w14:paraId="3467D5CF" w14:textId="77777777" w:rsidR="000E3CAE" w:rsidRDefault="000F135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commas in a list correctly.</w:t>
      </w:r>
    </w:p>
    <w:p w14:paraId="0E822571" w14:textId="77777777" w:rsidR="000E3CAE" w:rsidRDefault="000F135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apostrophes for possession and contractions.</w:t>
      </w:r>
    </w:p>
    <w:p w14:paraId="31E31F37" w14:textId="77777777" w:rsidR="000E3CAE" w:rsidRDefault="000F135F">
      <w:pPr>
        <w:pStyle w:val="Heading2"/>
      </w:pPr>
      <w:r>
        <w:rPr>
          <w:color w:val="CC0066"/>
        </w:rPr>
        <w:t>📝</w:t>
      </w:r>
      <w:r>
        <w:rPr>
          <w:color w:val="CC0066"/>
        </w:rPr>
        <w:t xml:space="preserve"> Spelling</w:t>
      </w:r>
    </w:p>
    <w:p w14:paraId="71315F8A" w14:textId="77777777" w:rsidR="000E3CAE" w:rsidRDefault="000F135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spell most Year 2 and some Year 3/4 words correctly.</w:t>
      </w:r>
    </w:p>
    <w:p w14:paraId="0E2B13D1" w14:textId="77777777" w:rsidR="000E3CAE" w:rsidRDefault="000F135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spell words with prefixes (e.g. dis-, mis-, re-, sub-).</w:t>
      </w:r>
    </w:p>
    <w:p w14:paraId="25A3F4F2" w14:textId="77777777" w:rsidR="000E3CAE" w:rsidRDefault="000F135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spell words with suffixes (e.g. -ly, -ous, -tion).</w:t>
      </w:r>
    </w:p>
    <w:p w14:paraId="1DF8AE59" w14:textId="77777777" w:rsidR="000E3CAE" w:rsidRDefault="000F135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spell words with tricky letter patterns (e.g. 'ch' making a 'sh' sound).</w:t>
      </w:r>
    </w:p>
    <w:p w14:paraId="68455C47" w14:textId="77777777" w:rsidR="000E3CAE" w:rsidRDefault="000F135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a dictionary to check and correct spellings.</w:t>
      </w:r>
    </w:p>
    <w:sectPr w:rsidR="000E3CAE" w:rsidSect="000346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4009699">
    <w:abstractNumId w:val="8"/>
  </w:num>
  <w:num w:numId="2" w16cid:durableId="1934241545">
    <w:abstractNumId w:val="6"/>
  </w:num>
  <w:num w:numId="3" w16cid:durableId="2061905537">
    <w:abstractNumId w:val="5"/>
  </w:num>
  <w:num w:numId="4" w16cid:durableId="2000573626">
    <w:abstractNumId w:val="4"/>
  </w:num>
  <w:num w:numId="5" w16cid:durableId="1506363465">
    <w:abstractNumId w:val="7"/>
  </w:num>
  <w:num w:numId="6" w16cid:durableId="478421342">
    <w:abstractNumId w:val="3"/>
  </w:num>
  <w:num w:numId="7" w16cid:durableId="484123493">
    <w:abstractNumId w:val="2"/>
  </w:num>
  <w:num w:numId="8" w16cid:durableId="1156263977">
    <w:abstractNumId w:val="1"/>
  </w:num>
  <w:num w:numId="9" w16cid:durableId="1375693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E3CAE"/>
    <w:rsid w:val="000F135F"/>
    <w:rsid w:val="0015074B"/>
    <w:rsid w:val="0029639D"/>
    <w:rsid w:val="00326F90"/>
    <w:rsid w:val="00AA1D8D"/>
    <w:rsid w:val="00B47730"/>
    <w:rsid w:val="00CB0664"/>
    <w:rsid w:val="00DA01C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A95FEA"/>
  <w14:defaultImageDpi w14:val="300"/>
  <w15:docId w15:val="{E8F3792C-1132-40F0-BB7A-91C77119A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D2900FFA8E540A545841324E9A498" ma:contentTypeVersion="6" ma:contentTypeDescription="Create a new document." ma:contentTypeScope="" ma:versionID="4b67a2f6f6c5523a97af1b5302f84f18">
  <xsd:schema xmlns:xsd="http://www.w3.org/2001/XMLSchema" xmlns:xs="http://www.w3.org/2001/XMLSchema" xmlns:p="http://schemas.microsoft.com/office/2006/metadata/properties" xmlns:ns2="709180de-dd4b-47b2-9db5-67b9ce15aaf3" targetNamespace="http://schemas.microsoft.com/office/2006/metadata/properties" ma:root="true" ma:fieldsID="14cdb98b6c75847f6684c992a372d8dc" ns2:_="">
    <xsd:import namespace="709180de-dd4b-47b2-9db5-67b9ce15a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180de-dd4b-47b2-9db5-67b9ce15a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CBF9EB-7089-41FA-91B6-4A9382AD89CB}"/>
</file>

<file path=customXml/itemProps3.xml><?xml version="1.0" encoding="utf-8"?>
<ds:datastoreItem xmlns:ds="http://schemas.openxmlformats.org/officeDocument/2006/customXml" ds:itemID="{BCC52281-8F52-492F-921F-5930BBE8E58D}"/>
</file>

<file path=customXml/itemProps4.xml><?xml version="1.0" encoding="utf-8"?>
<ds:datastoreItem xmlns:ds="http://schemas.openxmlformats.org/officeDocument/2006/customXml" ds:itemID="{2D921849-7EBB-4C6F-9498-E11EC216FE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Nicholas Haughton</cp:lastModifiedBy>
  <cp:revision>2</cp:revision>
  <dcterms:created xsi:type="dcterms:W3CDTF">2025-07-02T20:33:00Z</dcterms:created>
  <dcterms:modified xsi:type="dcterms:W3CDTF">2025-07-02T20:33:00Z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0x010100B7AD2900FFA8E540A545841324E9A498</vt:lpwstr>
  </property>
</Properties>
</file>